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47E" w:rsidRDefault="00C15661">
      <w:r>
        <w:rPr>
          <w:noProof/>
          <w:lang w:eastAsia="zh-CN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editId="2A3D5B55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7108825" cy="241935"/>
                <wp:effectExtent l="0" t="0" r="3175" b="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08825" cy="24193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5000" w:type="pct"/>
                              <w:jc w:val="center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210"/>
                            </w:tblGrid>
                            <w:tr w:rsidR="001E247E">
                              <w:trPr>
                                <w:jc w:val="center"/>
                              </w:trPr>
                              <w:tc>
                                <w:tcPr>
                                  <w:tcW w:w="0" w:type="auto"/>
                                  <w:shd w:val="clear" w:color="auto" w:fill="F4B29B" w:themeFill="accent1" w:themeFillTint="66"/>
                                  <w:vAlign w:val="center"/>
                                </w:tcPr>
                                <w:p w:rsidR="001E247E" w:rsidRDefault="001E247E">
                                  <w:pPr>
                                    <w:pStyle w:val="NoSpacing"/>
                                    <w:rPr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  <w:tr w:rsidR="001E247E">
                              <w:trPr>
                                <w:jc w:val="center"/>
                              </w:trPr>
                              <w:tc>
                                <w:tcPr>
                                  <w:tcW w:w="0" w:type="auto"/>
                                  <w:shd w:val="clear" w:color="auto" w:fill="D34817" w:themeFill="accent1"/>
                                  <w:vAlign w:val="center"/>
                                </w:tcPr>
                                <w:p w:rsidR="001E247E" w:rsidRDefault="001E247E">
                                  <w:pPr>
                                    <w:pStyle w:val="NoSpacing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E247E">
                              <w:trPr>
                                <w:jc w:val="center"/>
                              </w:trPr>
                              <w:tc>
                                <w:tcPr>
                                  <w:tcW w:w="0" w:type="auto"/>
                                  <w:shd w:val="clear" w:color="auto" w:fill="918485" w:themeFill="accent5"/>
                                  <w:vAlign w:val="center"/>
                                </w:tcPr>
                                <w:p w:rsidR="001E247E" w:rsidRDefault="001E247E">
                                  <w:pPr>
                                    <w:pStyle w:val="NoSpacing"/>
                                    <w:rPr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E247E" w:rsidRDefault="001E247E">
                            <w:pPr>
                              <w:spacing w:after="0" w:line="14" w:lineRule="exact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91500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0;margin-top:0;width:559.75pt;height:19.05pt;z-index:251658240;visibility:visible;mso-wrap-style:square;mso-width-percent:915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915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" o:allowincell="f" filled="f" stroked="f">
                <v:textbox style="mso-fit-shape-to-text:t" inset="0,0,0,0">
                  <w:txbxContent>
                    <w:tbl>
                      <w:tblPr>
                        <w:tblW w:w="5000" w:type="pct"/>
                        <w:jc w:val="center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210"/>
                      </w:tblGrid>
                      <w:tr w:rsidR="001E247E">
                        <w:trPr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F4B29B" w:themeFill="accent1" w:themeFillTint="66"/>
                            <w:vAlign w:val="center"/>
                          </w:tcPr>
                          <w:p w:rsidR="001E247E" w:rsidRDefault="001E247E">
                            <w:pPr>
                              <w:pStyle w:val="NoSpacing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1E247E">
                        <w:trPr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D34817" w:themeFill="accent1"/>
                            <w:vAlign w:val="center"/>
                          </w:tcPr>
                          <w:p w:rsidR="001E247E" w:rsidRDefault="001E247E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E247E">
                        <w:trPr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918485" w:themeFill="accent5"/>
                            <w:vAlign w:val="center"/>
                          </w:tcPr>
                          <w:p w:rsidR="001E247E" w:rsidRDefault="001E247E">
                            <w:pPr>
                              <w:pStyle w:val="NoSpacing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</w:tbl>
                    <w:p w:rsidR="001E247E" w:rsidRDefault="001E247E">
                      <w:pPr>
                        <w:spacing w:after="0" w:line="14" w:lineRule="exact"/>
                        <w:rPr>
                          <w:sz w:val="8"/>
                          <w:szCs w:val="8"/>
                        </w:rPr>
                      </w:pPr>
                    </w:p>
                  </w:txbxContent>
                </v:textbox>
                <w10:wrap anchorx="margin" anchory="margin"/>
              </v:rect>
            </w:pict>
          </mc:Fallback>
        </mc:AlternateContent>
      </w:r>
    </w:p>
    <w:sdt>
      <w:sdtPr>
        <w:rPr>
          <w:sz w:val="24"/>
          <w:szCs w:val="24"/>
        </w:rPr>
        <w:id w:val="19890522"/>
        <w:placeholder>
          <w:docPart w:val="C6D2A79822424CF9919F228B34EA8667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12-02-16T00:00:00Z">
          <w:dateFormat w:val="M/d/yyyy"/>
          <w:lid w:val="en-US"/>
          <w:storeMappedDataAs w:val="dateTime"/>
          <w:calendar w:val="gregorian"/>
        </w:date>
      </w:sdtPr>
      <w:sdtEndPr/>
      <w:sdtContent>
        <w:p w:rsidR="001E247E" w:rsidRPr="00C7220C" w:rsidRDefault="007E0A76">
          <w:pPr>
            <w:pStyle w:val="DateText"/>
            <w:rPr>
              <w:sz w:val="24"/>
              <w:szCs w:val="24"/>
            </w:rPr>
          </w:pPr>
          <w:r w:rsidRPr="00C7220C">
            <w:rPr>
              <w:sz w:val="24"/>
              <w:szCs w:val="24"/>
            </w:rPr>
            <w:t>2/16/2012</w:t>
          </w:r>
        </w:p>
      </w:sdtContent>
    </w:sdt>
    <w:p w:rsidR="001E247E" w:rsidRPr="00C7220C" w:rsidRDefault="001E247E" w:rsidP="00C7220C">
      <w:pPr>
        <w:pStyle w:val="SenderAddress"/>
        <w:rPr>
          <w:sz w:val="24"/>
          <w:szCs w:val="24"/>
        </w:rPr>
      </w:pPr>
    </w:p>
    <w:sdt>
      <w:sdtPr>
        <w:rPr>
          <w:sz w:val="24"/>
          <w:szCs w:val="24"/>
        </w:rPr>
        <w:id w:val="18534652"/>
        <w:placeholder>
          <w:docPart w:val="8C1A8F7574814F97847D9EE8B453ABFE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p w:rsidR="001E247E" w:rsidRPr="00C7220C" w:rsidRDefault="007E0A76" w:rsidP="007E0A76">
          <w:pPr>
            <w:pStyle w:val="SenderAddress"/>
            <w:rPr>
              <w:sz w:val="24"/>
              <w:szCs w:val="24"/>
            </w:rPr>
          </w:pPr>
          <w:r w:rsidRPr="00C7220C">
            <w:rPr>
              <w:sz w:val="24"/>
              <w:szCs w:val="24"/>
            </w:rPr>
            <w:t>Susan Myers</w:t>
          </w:r>
        </w:p>
      </w:sdtContent>
    </w:sdt>
    <w:p w:rsidR="001E247E" w:rsidRPr="00C7220C" w:rsidRDefault="007E0A76" w:rsidP="007E0A76">
      <w:pPr>
        <w:pStyle w:val="SenderAddress"/>
        <w:rPr>
          <w:sz w:val="24"/>
          <w:szCs w:val="24"/>
        </w:rPr>
      </w:pPr>
      <w:r w:rsidRPr="00C7220C">
        <w:rPr>
          <w:sz w:val="24"/>
          <w:szCs w:val="24"/>
        </w:rPr>
        <w:t>Hampton Middle School</w:t>
      </w:r>
    </w:p>
    <w:p w:rsidR="007E0A76" w:rsidRPr="00C7220C" w:rsidRDefault="007E0A76">
      <w:pPr>
        <w:rPr>
          <w:sz w:val="24"/>
          <w:szCs w:val="24"/>
        </w:rPr>
      </w:pPr>
      <w:r w:rsidRPr="00C7220C">
        <w:rPr>
          <w:sz w:val="24"/>
          <w:szCs w:val="24"/>
        </w:rPr>
        <w:t>Dear Mr. Hampton:</w:t>
      </w:r>
    </w:p>
    <w:p w:rsidR="001E247E" w:rsidRPr="00C7220C" w:rsidRDefault="007E0A76" w:rsidP="007E0A76">
      <w:pPr>
        <w:rPr>
          <w:b/>
          <w:bCs/>
          <w:sz w:val="24"/>
          <w:szCs w:val="24"/>
        </w:rPr>
      </w:pPr>
      <w:r w:rsidRPr="00C7220C">
        <w:rPr>
          <w:sz w:val="24"/>
          <w:szCs w:val="24"/>
        </w:rPr>
        <w:tab/>
        <w:t xml:space="preserve">In the rotation, Global Networking, I have chosen the country Russia to explore. I chose Russia for several reasons. A first reason is because I have Russian heritage in my ethnical background. I personally think that learning about what my ancestors experienced would be beneficial for my knowledge. Another reason why I have chosen Russia for my main country to learn about in eighth grade is because I am extremely curious about the Russian culture. I want to know what places there are to visit, what kind of food they ate on a daily basis, and what much more. I plan to learn all about the Russian language and learn about the unique culture. My father has always spoken in Russian in my household, but I could never talk back. From Global Networking, I want to be able to talk to my father about the Russian traditions and so forth.  </w:t>
      </w:r>
      <w:r w:rsidR="00C7220C" w:rsidRPr="00C7220C">
        <w:rPr>
          <w:sz w:val="24"/>
          <w:szCs w:val="24"/>
        </w:rPr>
        <w:t xml:space="preserve">I am a perfect candidate for an overseas assignment for the reasons being that I would appreciate different cultures and take in everything there is needed to know about it. </w:t>
      </w:r>
      <w:r w:rsidR="00C15661">
        <w:rPr>
          <w:sz w:val="24"/>
          <w:szCs w:val="24"/>
        </w:rPr>
        <w:t xml:space="preserve">This experience will help me a possible future career. I am very willing to work hard to get this position. </w:t>
      </w:r>
      <w:bookmarkStart w:id="0" w:name="_GoBack"/>
      <w:bookmarkEnd w:id="0"/>
    </w:p>
    <w:p w:rsidR="001E247E" w:rsidRPr="00C7220C" w:rsidRDefault="00C7220C" w:rsidP="00C7220C">
      <w:pPr>
        <w:pStyle w:val="Signature"/>
        <w:rPr>
          <w:sz w:val="24"/>
          <w:szCs w:val="24"/>
        </w:rPr>
      </w:pPr>
      <w:r w:rsidRPr="00C7220C">
        <w:rPr>
          <w:sz w:val="24"/>
          <w:szCs w:val="24"/>
        </w:rPr>
        <w:t xml:space="preserve">Sincerely, </w:t>
      </w:r>
    </w:p>
    <w:sdt>
      <w:sdtPr>
        <w:rPr>
          <w:sz w:val="24"/>
          <w:szCs w:val="24"/>
        </w:rPr>
        <w:id w:val="18534714"/>
        <w:placeholder>
          <w:docPart w:val="8C1A8F7574814F97847D9EE8B453ABFE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p w:rsidR="001E247E" w:rsidRPr="00C7220C" w:rsidRDefault="007E0A76">
          <w:pPr>
            <w:pStyle w:val="Signature"/>
            <w:rPr>
              <w:sz w:val="24"/>
              <w:szCs w:val="24"/>
            </w:rPr>
          </w:pPr>
          <w:r w:rsidRPr="00C7220C">
            <w:rPr>
              <w:sz w:val="24"/>
              <w:szCs w:val="24"/>
            </w:rPr>
            <w:t>Susan Myers</w:t>
          </w:r>
        </w:p>
      </w:sdtContent>
    </w:sdt>
    <w:sectPr w:rsidR="001E247E" w:rsidRPr="00C7220C">
      <w:footerReference w:type="even" r:id="rId10"/>
      <w:footerReference w:type="default" r:id="rId11"/>
      <w:headerReference w:type="first" r:id="rId12"/>
      <w:pgSz w:w="12240" w:h="15840" w:code="1"/>
      <w:pgMar w:top="1440" w:right="1440" w:bottom="1440" w:left="1440" w:header="720" w:footer="720" w:gutter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A76" w:rsidRDefault="007E0A76">
      <w:pPr>
        <w:spacing w:after="0" w:line="240" w:lineRule="auto"/>
      </w:pPr>
      <w:r>
        <w:separator/>
      </w:r>
    </w:p>
  </w:endnote>
  <w:endnote w:type="continuationSeparator" w:id="0">
    <w:p w:rsidR="007E0A76" w:rsidRDefault="007E0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GothicM">
    <w:charset w:val="80"/>
    <w:family w:val="modern"/>
    <w:pitch w:val="fixed"/>
    <w:sig w:usb0="80000281" w:usb1="28C76CF8" w:usb2="00000010" w:usb3="00000000" w:csb0="00020000" w:csb1="00000000"/>
  </w:font>
  <w:font w:name="HGSoeiPresenceEB">
    <w:altName w:val="MS Mincho"/>
    <w:charset w:val="80"/>
    <w:family w:val="roman"/>
    <w:pitch w:val="fixed"/>
    <w:sig w:usb0="00000000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7E" w:rsidRDefault="00C15661">
    <w:pPr>
      <w:pStyle w:val="Footer"/>
    </w:pPr>
    <w:r>
      <w:rPr>
        <w:noProof/>
        <w:lang w:eastAsia="zh-CN" w:bidi="ar-SA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editId="306498A0">
              <wp:simplePos x="0" y="0"/>
              <wp:positionH relativeFrom="rightMargin">
                <wp:align>left</wp:align>
              </wp:positionH>
              <wp:positionV relativeFrom="margin">
                <wp:align>bottom</wp:align>
              </wp:positionV>
              <wp:extent cx="531495" cy="8229600"/>
              <wp:effectExtent l="0" t="0" r="1905" b="0"/>
              <wp:wrapNone/>
              <wp:docPr id="4" name="Rectangl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1495" cy="82296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:rsidR="001E247E" w:rsidRDefault="00C15661">
                          <w:pPr>
                            <w:pStyle w:val="GrayText"/>
                          </w:pPr>
                          <w:sdt>
                            <w:sdtPr>
                              <w:id w:val="23888244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7E0A76">
                                <w:t>Susan Myers</w:t>
                              </w:r>
                            </w:sdtContent>
                          </w:sdt>
                          <w:r>
                            <w:t xml:space="preserve">  </w:t>
                          </w:r>
                        </w:p>
                      </w:txbxContent>
                    </wps:txbx>
                    <wps:bodyPr rot="0" vert="vert270" wrap="square" lIns="91440" tIns="45720" rIns="109728" bIns="13716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50000</wp14:pctWidth>
              </wp14:sizeRelH>
              <wp14:sizeRelV relativeFrom="margin">
                <wp14:pctHeight>100000</wp14:pctHeight>
              </wp14:sizeRelV>
            </wp:anchor>
          </w:drawing>
        </mc:Choice>
        <mc:Fallback>
          <w:pict>
            <v:rect id="Rectangle 22" o:spid="_x0000_s1027" style="position:absolute;margin-left:0;margin-top:0;width:41.85pt;height:9in;z-index:251666432;visibility:visible;mso-wrap-style:square;mso-width-percent:500;mso-height-percent:1000;mso-wrap-distance-left:9pt;mso-wrap-distance-top:0;mso-wrap-distance-right:9pt;mso-wrap-distance-bottom:0;mso-position-horizontal:left;mso-position-horizontal-relative:right-margin-area;mso-position-vertical:bottom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" o:allowincell="f" filled="f" stroked="f">
              <v:textbox style="layout-flow:vertical;mso-layout-flow-alt:bottom-to-top" inset=",,8.64pt,10.8pt">
                <w:txbxContent>
                  <w:p w:rsidR="001E247E" w:rsidRDefault="00C15661">
                    <w:pPr>
                      <w:pStyle w:val="GrayText"/>
                    </w:pPr>
                    <w:sdt>
                      <w:sdtPr>
                        <w:id w:val="23888244"/>
                        <w:dataBinding w:prefixMappings="xmlns:ns0='http://schemas.openxmlformats.org/officeDocument/2006/extended-properties' " w:xpath="/ns0:Properties[1]/ns0:Company[1]" w:storeItemID="{6668398D-A668-4E3E-A5EB-62B293D839F1}"/>
                        <w:text/>
                      </w:sdtPr>
                      <w:sdtEndPr/>
                      <w:sdtContent>
                        <w:r w:rsidR="007E0A76">
                          <w:t>Susan Myers</w:t>
                        </w:r>
                      </w:sdtContent>
                    </w:sdt>
                    <w:r>
                      <w:t xml:space="preserve">  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zh-CN" w:bidi="ar-SA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editId="4CA9FD3B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26605" cy="9434195"/>
              <wp:effectExtent l="9525" t="9525" r="14605" b="11430"/>
              <wp:wrapNone/>
              <wp:docPr id="5" name="AutoShap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26605" cy="9434195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id="AutoShape 24" o:spid="_x0000_s1026" style="position:absolute;margin-left:0;margin-top:0;width:561.15pt;height:742.85pt;z-index:251667456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" o:allowincell="f" filled="f" fillcolor="black" strokeweight="1pt">
              <w10:wrap anchorx="page" anchory="page"/>
            </v:roundrect>
          </w:pict>
        </mc:Fallback>
      </mc:AlternateContent>
    </w:r>
    <w:r>
      <w:rPr>
        <w:noProof/>
        <w:lang w:eastAsia="zh-CN" w:bidi="ar-SA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editId="79EB22FB">
              <wp:simplePos x="0" y="0"/>
              <wp:positionH relativeFrom="rightMargin">
                <wp:align>left</wp:align>
              </wp:positionH>
              <wp:positionV relativeFrom="bottomMargin">
                <wp:align>top</wp:align>
              </wp:positionV>
              <wp:extent cx="520700" cy="520700"/>
              <wp:effectExtent l="0" t="0" r="3175" b="3175"/>
              <wp:wrapNone/>
              <wp:docPr id="6" name="Oval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700" cy="520700"/>
                      </a:xfrm>
                      <a:prstGeom prst="ellipse">
                        <a:avLst/>
                      </a:prstGeom>
                      <a:solidFill>
                        <a:srgbClr val="D34817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:rsidR="001E247E" w:rsidRDefault="00C15661">
                          <w:pPr>
                            <w:pStyle w:val="NoSpacing"/>
                            <w:jc w:val="center"/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t>2</w:t>
                          </w:r>
                          <w:r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21" o:spid="_x0000_s1028" style="position:absolute;margin-left:0;margin-top:0;width:41pt;height:41pt;z-index:251665408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top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" o:allowincell="f" fillcolor="#d34817" stroked="f">
              <v:textbox inset="0,0,0,0">
                <w:txbxContent>
                  <w:p w:rsidR="001E247E" w:rsidRDefault="00C15661">
                    <w:pPr>
                      <w:pStyle w:val="NoSpacing"/>
                      <w:jc w:val="center"/>
                      <w:rPr>
                        <w:color w:val="FFFFFF" w:themeColor="background1"/>
                        <w:sz w:val="40"/>
                        <w:szCs w:val="40"/>
                      </w:rPr>
                    </w:pP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t>2</w:t>
                    </w:r>
                    <w:r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7E" w:rsidRDefault="00C15661">
    <w:pPr>
      <w:rPr>
        <w:sz w:val="20"/>
      </w:rPr>
    </w:pPr>
    <w:r>
      <w:rPr>
        <w:noProof/>
        <w:sz w:val="10"/>
        <w:szCs w:val="10"/>
        <w:lang w:eastAsia="zh-CN" w:bidi="ar-SA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editId="504EFD61">
              <wp:simplePos x="0" y="0"/>
              <wp:positionH relativeFrom="leftMargin">
                <wp:align>right</wp:align>
              </wp:positionH>
              <wp:positionV relativeFrom="margin">
                <wp:align>bottom</wp:align>
              </wp:positionV>
              <wp:extent cx="594995" cy="8229600"/>
              <wp:effectExtent l="0" t="0" r="0" b="0"/>
              <wp:wrapNone/>
              <wp:docPr id="7" name="Rectangl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4995" cy="82296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:rsidR="001E247E" w:rsidRDefault="00C15661">
                          <w:pPr>
                            <w:pStyle w:val="GrayText"/>
                          </w:pPr>
                          <w:sdt>
                            <w:sdtPr>
                              <w:id w:val="-59562174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7E0A76">
                                <w:t>Susan Myers</w:t>
                              </w:r>
                            </w:sdtContent>
                          </w:sdt>
                        </w:p>
                      </w:txbxContent>
                    </wps:txbx>
                    <wps:bodyPr rot="0" vert="vert270" wrap="square" lIns="91440" tIns="45720" rIns="109728" bIns="13716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50000</wp14:pctWidth>
              </wp14:sizeRelH>
              <wp14:sizeRelV relativeFrom="margin">
                <wp14:pctHeight>100000</wp14:pctHeight>
              </wp14:sizeRelV>
            </wp:anchor>
          </w:drawing>
        </mc:Choice>
        <mc:Fallback>
          <w:pict>
            <v:rect id="Rectangle 24" o:spid="_x0000_s1029" style="position:absolute;margin-left:-4.35pt;margin-top:0;width:46.85pt;height:9in;z-index:251663360;visibility:visible;mso-wrap-style:square;mso-width-percent:500;mso-height-percent:1000;mso-wrap-distance-left:9pt;mso-wrap-distance-top:0;mso-wrap-distance-right:9pt;mso-wrap-distance-bottom:0;mso-position-horizontal:right;mso-position-horizontal-relative:left-margin-area;mso-position-vertical:bottom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" o:allowincell="f" filled="f" stroked="f">
              <v:textbox style="layout-flow:vertical;mso-layout-flow-alt:bottom-to-top" inset=",,8.64pt,10.8pt">
                <w:txbxContent>
                  <w:p w:rsidR="001E247E" w:rsidRDefault="00C15661">
                    <w:pPr>
                      <w:pStyle w:val="GrayText"/>
                    </w:pPr>
                    <w:sdt>
                      <w:sdtPr>
                        <w:id w:val="-59562174"/>
                        <w:dataBinding w:prefixMappings="xmlns:ns0='http://schemas.openxmlformats.org/officeDocument/2006/extended-properties' " w:xpath="/ns0:Properties[1]/ns0:Company[1]" w:storeItemID="{6668398D-A668-4E3E-A5EB-62B293D839F1}"/>
                        <w:text/>
                      </w:sdtPr>
                      <w:sdtEndPr/>
                      <w:sdtContent>
                        <w:r w:rsidR="007E0A76">
                          <w:t>Susan Myers</w:t>
                        </w:r>
                      </w:sdtContent>
                    </w:sdt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sz w:val="20"/>
        <w:lang w:eastAsia="zh-CN"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editId="3267B9C8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26605" cy="9434195"/>
              <wp:effectExtent l="9525" t="9525" r="14605" b="11430"/>
              <wp:wrapNone/>
              <wp:docPr id="11" name="AutoShap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26605" cy="9434195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id="AutoShape 21" o:spid="_x0000_s1026" style="position:absolute;margin-left:0;margin-top:0;width:561.15pt;height:742.85pt;z-index:251662336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" o:allowincell="f" filled="f" fillcolor="black" strokeweight="1pt">
              <w10:wrap anchorx="page" anchory="page"/>
            </v:roundrect>
          </w:pict>
        </mc:Fallback>
      </mc:AlternateContent>
    </w:r>
    <w:r>
      <w:rPr>
        <w:noProof/>
        <w:sz w:val="20"/>
        <w:lang w:eastAsia="zh-CN" w:bidi="ar-SA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editId="30D9E660">
              <wp:simplePos x="0" y="0"/>
              <wp:positionH relativeFrom="leftMargin">
                <wp:align>right</wp:align>
              </wp:positionH>
              <wp:positionV relativeFrom="bottomMargin">
                <wp:align>top</wp:align>
              </wp:positionV>
              <wp:extent cx="520700" cy="520700"/>
              <wp:effectExtent l="2540" t="0" r="635" b="3175"/>
              <wp:wrapNone/>
              <wp:docPr id="12" name="Oval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700" cy="520700"/>
                      </a:xfrm>
                      <a:prstGeom prst="ellipse">
                        <a:avLst/>
                      </a:prstGeom>
                      <a:solidFill>
                        <a:srgbClr val="D34817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:rsidR="001E247E" w:rsidRDefault="00C15661">
                          <w:pPr>
                            <w:pStyle w:val="NoSpacing"/>
                            <w:jc w:val="center"/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t>3</w:t>
                          </w:r>
                          <w:r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8" o:spid="_x0000_s1030" style="position:absolute;margin-left:-10.2pt;margin-top:0;width:41pt;height:41pt;z-index:251661312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top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" o:allowincell="f" fillcolor="#d34817" stroked="f">
              <v:textbox inset="0,0,0,0">
                <w:txbxContent>
                  <w:p w:rsidR="001E247E" w:rsidRDefault="00C15661">
                    <w:pPr>
                      <w:pStyle w:val="NoSpacing"/>
                      <w:jc w:val="center"/>
                      <w:rPr>
                        <w:color w:val="FFFFFF" w:themeColor="background1"/>
                        <w:sz w:val="40"/>
                        <w:szCs w:val="40"/>
                      </w:rPr>
                    </w:pP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t>3</w:t>
                    </w:r>
                    <w:r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  <w:p w:rsidR="001E247E" w:rsidRDefault="001E247E">
    <w:pPr>
      <w:pStyle w:val="Foo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A76" w:rsidRDefault="007E0A76">
      <w:pPr>
        <w:spacing w:after="0" w:line="240" w:lineRule="auto"/>
      </w:pPr>
      <w:r>
        <w:separator/>
      </w:r>
    </w:p>
  </w:footnote>
  <w:footnote w:type="continuationSeparator" w:id="0">
    <w:p w:rsidR="007E0A76" w:rsidRDefault="007E0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7E" w:rsidRDefault="00C15661">
    <w:pPr>
      <w:pStyle w:val="Header"/>
    </w:pPr>
    <w:r>
      <w:rPr>
        <w:noProof/>
        <w:lang w:eastAsia="zh-CN" w:bidi="ar-SA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editId="5E895CB9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50735" cy="9455150"/>
              <wp:effectExtent l="0" t="0" r="0" b="0"/>
              <wp:wrapNone/>
              <wp:docPr id="9" name="AutoShap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50735" cy="9455150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id="AutoShape 24" o:spid="_x0000_s1026" style="position:absolute;margin-left:0;margin-top:0;width:563.05pt;height:744.5pt;z-index:251669504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" o:allowincell="f" filled="f" fillcolor="black" strokeweight="1pt">
              <w10:wrap anchorx="page" anchory="page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Bullet5"/>
      <w:lvlText w:val="○"/>
      <w:lvlJc w:val="left"/>
      <w:pPr>
        <w:ind w:left="1800" w:hanging="360"/>
      </w:pPr>
      <w:rPr>
        <w:rFonts w:ascii="Monotype Corsiva" w:hAnsi="Monotype Corsiva" w:hint="default"/>
        <w:color w:val="A28E6A" w:themeColor="accent3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A28E6A" w:themeColor="accent3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  <w:color w:val="EE8C69" w:themeColor="accent1" w:themeTint="99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  <w:color w:val="D34817" w:themeColor="accent1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9D3511" w:themeColor="accent1" w:themeShade="BF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A76"/>
    <w:rsid w:val="001E247E"/>
    <w:rsid w:val="00665E4A"/>
    <w:rsid w:val="007E0A76"/>
    <w:rsid w:val="008F017A"/>
    <w:rsid w:val="00C15661"/>
    <w:rsid w:val="00C7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7" w:qFormat="1"/>
    <w:lsdException w:name="List Bullet 2" w:uiPriority="37" w:qFormat="1"/>
    <w:lsdException w:name="List Bullet 3" w:uiPriority="37" w:qFormat="1"/>
    <w:lsdException w:name="List Bullet 4" w:uiPriority="37" w:qFormat="1"/>
    <w:lsdException w:name="List Bullet 5" w:uiPriority="37" w:qFormat="1"/>
    <w:lsdException w:name="Title" w:semiHidden="0" w:uiPriority="10" w:unhideWhenUsed="0" w:qFormat="1"/>
    <w:lsdException w:name="Closing" w:uiPriority="7" w:qFormat="1"/>
    <w:lsdException w:name="Default Paragraph Font" w:uiPriority="1"/>
    <w:lsdException w:name="Subtitle" w:semiHidden="0" w:uiPriority="11" w:unhideWhenUsed="0" w:qFormat="1"/>
    <w:lsdException w:name="Salutation" w:uiPriority="6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 w:qFormat="1"/>
    <w:lsdException w:name="Placeholder Text" w:unhideWhenUsed="0" w:qFormat="1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/>
    </w:pPr>
    <w:rPr>
      <w:rFonts w:cs="Times New Roman"/>
      <w:color w:val="000000" w:themeColor="text1"/>
      <w:szCs w:val="20"/>
      <w:lang w:eastAsia="ja-JP" w:bidi="he-IL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00" w:after="0"/>
      <w:outlineLvl w:val="5"/>
    </w:pPr>
    <w:rPr>
      <w:rFonts w:asciiTheme="majorHAnsi" w:hAnsiTheme="majorHAnsi"/>
      <w:color w:val="524733" w:themeColor="accent3" w:themeShade="80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before="200" w:after="0"/>
      <w:outlineLvl w:val="6"/>
    </w:pPr>
    <w:rPr>
      <w:rFonts w:asciiTheme="majorHAnsi" w:hAnsiTheme="majorHAnsi"/>
      <w:i/>
      <w:color w:val="524733" w:themeColor="accent3" w:themeShade="80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qFormat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cs="Times New Roman"/>
      <w:color w:val="000000" w:themeColor="text1"/>
      <w:szCs w:val="20"/>
      <w:lang w:eastAsia="ja-JP" w:bidi="he-IL"/>
    </w:r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paragraph" w:styleId="Closing">
    <w:name w:val="Closing"/>
    <w:basedOn w:val="Normal"/>
    <w:link w:val="ClosingChar"/>
    <w:uiPriority w:val="7"/>
    <w:unhideWhenUsed/>
    <w:qFormat/>
    <w:pPr>
      <w:spacing w:before="480" w:after="960"/>
      <w:contextualSpacing/>
    </w:pPr>
  </w:style>
  <w:style w:type="character" w:customStyle="1" w:styleId="ClosingChar">
    <w:name w:val="Closing Char"/>
    <w:basedOn w:val="DefaultParagraphFont"/>
    <w:link w:val="Closing"/>
    <w:uiPriority w:val="7"/>
    <w:rPr>
      <w:rFonts w:cs="Times New Roman"/>
      <w:color w:val="000000" w:themeColor="text1"/>
      <w:szCs w:val="20"/>
      <w:lang w:eastAsia="ja-JP" w:bidi="he-IL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pPr>
      <w:spacing w:after="360"/>
      <w:contextualSpacing/>
    </w:pPr>
  </w:style>
  <w:style w:type="paragraph" w:styleId="Salutation">
    <w:name w:val="Salutation"/>
    <w:basedOn w:val="NoSpacing"/>
    <w:next w:val="Normal"/>
    <w:link w:val="SalutationChar"/>
    <w:uiPriority w:val="6"/>
    <w:unhideWhenUsed/>
    <w:qFormat/>
    <w:pPr>
      <w:spacing w:before="480" w:after="320"/>
      <w:contextualSpacing/>
    </w:pPr>
    <w:rPr>
      <w:b/>
    </w:rPr>
  </w:style>
  <w:style w:type="character" w:customStyle="1" w:styleId="SalutationChar">
    <w:name w:val="Salutation Char"/>
    <w:basedOn w:val="DefaultParagraphFont"/>
    <w:link w:val="Salutation"/>
    <w:uiPriority w:val="6"/>
    <w:rPr>
      <w:rFonts w:cs="Times New Roman"/>
      <w:b/>
      <w:color w:val="000000" w:themeColor="text1"/>
      <w:szCs w:val="20"/>
      <w:lang w:eastAsia="ja-JP" w:bidi="he-IL"/>
    </w:rPr>
  </w:style>
  <w:style w:type="paragraph" w:customStyle="1" w:styleId="SenderAddress">
    <w:name w:val="Sender Address"/>
    <w:basedOn w:val="NoSpacing"/>
    <w:uiPriority w:val="3"/>
    <w:qFormat/>
    <w:pPr>
      <w:spacing w:after="360"/>
      <w:contextualSpacing/>
    </w:pPr>
  </w:style>
  <w:style w:type="character" w:styleId="PlaceholderText">
    <w:name w:val="Placeholder Text"/>
    <w:basedOn w:val="DefaultParagraphFont"/>
    <w:uiPriority w:val="99"/>
    <w:unhideWhenUsed/>
    <w:qFormat/>
    <w:rPr>
      <w:color w:val="808080"/>
    </w:rPr>
  </w:style>
  <w:style w:type="paragraph" w:styleId="Signature">
    <w:name w:val="Signature"/>
    <w:basedOn w:val="Normal"/>
    <w:link w:val="SignatureChar"/>
    <w:uiPriority w:val="99"/>
    <w:unhideWhenUsed/>
    <w:pPr>
      <w:spacing w:after="200"/>
      <w:contextualSpacing/>
    </w:pPr>
  </w:style>
  <w:style w:type="character" w:customStyle="1" w:styleId="SignatureChar">
    <w:name w:val="Signature Char"/>
    <w:basedOn w:val="DefaultParagraphFont"/>
    <w:link w:val="Signature"/>
    <w:uiPriority w:val="99"/>
    <w:rPr>
      <w:rFonts w:cs="Times New Roman"/>
      <w:color w:val="000000" w:themeColor="text1"/>
      <w:szCs w:val="20"/>
      <w:lang w:eastAsia="ja-JP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000000" w:themeColor="text1"/>
      <w:sz w:val="16"/>
      <w:szCs w:val="16"/>
      <w:lang w:eastAsia="ja-JP" w:bidi="he-IL"/>
    </w:rPr>
  </w:style>
  <w:style w:type="paragraph" w:styleId="BlockText">
    <w:name w:val="Block Text"/>
    <w:aliases w:val="Block Quote"/>
    <w:uiPriority w:val="40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808080" w:themeColor="background1" w:themeShade="80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Pr>
      <w:rFonts w:asciiTheme="majorHAnsi" w:hAnsiTheme="majorHAnsi" w:cs="Times New Roman"/>
      <w:i/>
      <w:color w:val="855D5D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unhideWhenUsed/>
  </w:style>
  <w:style w:type="character" w:customStyle="1" w:styleId="DateChar">
    <w:name w:val="Date Char"/>
    <w:basedOn w:val="DefaultParagraphFont"/>
    <w:link w:val="Date"/>
    <w:uiPriority w:val="99"/>
    <w:semiHidden/>
    <w:rPr>
      <w:rFonts w:cs="Times New Roman"/>
      <w:color w:val="000000" w:themeColor="text1"/>
      <w:szCs w:val="20"/>
      <w:lang w:eastAsia="ja-JP" w:bidi="he-IL"/>
    </w:rPr>
  </w:style>
  <w:style w:type="character" w:styleId="Emphasis">
    <w:name w:val="Emphasis"/>
    <w:uiPriority w:val="20"/>
    <w:qFormat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cs="Times New Roman"/>
      <w:color w:val="000000" w:themeColor="text1"/>
      <w:szCs w:val="20"/>
      <w:lang w:eastAsia="ja-JP" w:bidi="he-IL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  <w:lang w:eastAsia="ja-JP" w:bidi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  <w:lang w:eastAsia="ja-JP" w:bidi="he-IL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hAnsiTheme="majorHAnsi" w:cs="Times New Roman"/>
      <w:b/>
      <w:color w:val="D34817" w:themeColor="accent1"/>
      <w:spacing w:val="20"/>
      <w:sz w:val="24"/>
      <w:szCs w:val="24"/>
      <w:lang w:eastAsia="ja-JP" w:bidi="he-IL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hAnsiTheme="majorHAnsi" w:cs="Times New Roman"/>
      <w:b/>
      <w:color w:val="7B6A4D" w:themeColor="accent3" w:themeShade="BF"/>
      <w:spacing w:val="20"/>
      <w:sz w:val="24"/>
      <w:lang w:eastAsia="ja-JP" w:bidi="he-IL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hAnsiTheme="majorHAnsi" w:cs="Times New Roman"/>
      <w:b/>
      <w:i/>
      <w:color w:val="7B6A4D" w:themeColor="accent3" w:themeShade="BF"/>
      <w:spacing w:val="20"/>
      <w:szCs w:val="26"/>
      <w:lang w:eastAsia="ja-JP" w:bidi="he-IL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hAnsiTheme="majorHAnsi" w:cs="Times New Roman"/>
      <w:color w:val="524733" w:themeColor="accent3" w:themeShade="80"/>
      <w:spacing w:val="10"/>
      <w:sz w:val="24"/>
      <w:szCs w:val="20"/>
      <w:lang w:eastAsia="ja-JP" w:bidi="he-IL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hAnsiTheme="majorHAnsi" w:cs="Times New Roman"/>
      <w:i/>
      <w:color w:val="524733" w:themeColor="accent3" w:themeShade="80"/>
      <w:spacing w:val="10"/>
      <w:sz w:val="24"/>
      <w:szCs w:val="20"/>
      <w:lang w:eastAsia="ja-JP" w:bidi="he-IL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hAnsiTheme="majorHAnsi" w:cs="Times New Roman"/>
      <w:color w:val="D34817" w:themeColor="accent1"/>
      <w:spacing w:val="10"/>
      <w:szCs w:val="20"/>
      <w:lang w:eastAsia="ja-JP" w:bidi="he-IL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hAnsiTheme="majorHAnsi" w:cs="Times New Roman"/>
      <w:i/>
      <w:color w:val="D34817" w:themeColor="accent1"/>
      <w:spacing w:val="10"/>
      <w:szCs w:val="20"/>
      <w:lang w:eastAsia="ja-JP" w:bidi="he-IL"/>
    </w:rPr>
  </w:style>
  <w:style w:type="character" w:styleId="Hyperlink">
    <w:name w:val="Hyperlink"/>
    <w:basedOn w:val="DefaultParagraphFont"/>
    <w:uiPriority w:val="99"/>
    <w:semiHidden/>
    <w:unhideWhenUsed/>
    <w:rPr>
      <w:color w:val="CC9900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hAnsiTheme="majorHAnsi" w:cs="Times New Roman"/>
      <w:i/>
      <w:color w:val="FFFFFF" w:themeColor="background1"/>
      <w:sz w:val="32"/>
      <w:szCs w:val="20"/>
      <w:shd w:val="clear" w:color="auto" w:fill="D34817" w:themeFill="accent1"/>
      <w:lang w:eastAsia="ja-JP" w:bidi="he-IL"/>
    </w:rPr>
  </w:style>
  <w:style w:type="character" w:styleId="IntenseReference">
    <w:name w:val="Intense Reference"/>
    <w:basedOn w:val="DefaultParagraphFont"/>
    <w:uiPriority w:val="32"/>
    <w:qFormat/>
    <w:rPr>
      <w:rFonts w:cs="Times New Roman"/>
      <w:b/>
      <w:color w:val="D34817" w:themeColor="accent1"/>
      <w:sz w:val="22"/>
      <w:szCs w:val="20"/>
      <w:u w:val="single"/>
    </w:rPr>
  </w:style>
  <w:style w:type="paragraph" w:styleId="ListBullet">
    <w:name w:val="List Bullet"/>
    <w:basedOn w:val="Normal"/>
    <w:uiPriority w:val="37"/>
    <w:unhideWhenUsed/>
    <w:qFormat/>
    <w:pPr>
      <w:numPr>
        <w:numId w:val="11"/>
      </w:numPr>
      <w:spacing w:after="0"/>
      <w:contextualSpacing/>
    </w:pPr>
  </w:style>
  <w:style w:type="paragraph" w:styleId="ListBullet2">
    <w:name w:val="List Bullet 2"/>
    <w:basedOn w:val="Normal"/>
    <w:uiPriority w:val="37"/>
    <w:unhideWhenUsed/>
    <w:qFormat/>
    <w:pPr>
      <w:numPr>
        <w:numId w:val="12"/>
      </w:numPr>
      <w:spacing w:after="0"/>
    </w:pPr>
  </w:style>
  <w:style w:type="paragraph" w:styleId="ListBullet3">
    <w:name w:val="List Bullet 3"/>
    <w:basedOn w:val="Normal"/>
    <w:uiPriority w:val="37"/>
    <w:unhideWhenUsed/>
    <w:qFormat/>
    <w:pPr>
      <w:numPr>
        <w:numId w:val="13"/>
      </w:numPr>
      <w:spacing w:after="0"/>
    </w:pPr>
  </w:style>
  <w:style w:type="paragraph" w:styleId="ListBullet4">
    <w:name w:val="List Bullet 4"/>
    <w:basedOn w:val="Normal"/>
    <w:uiPriority w:val="37"/>
    <w:unhideWhenUsed/>
    <w:qFormat/>
    <w:pPr>
      <w:numPr>
        <w:numId w:val="14"/>
      </w:numPr>
      <w:spacing w:after="0"/>
    </w:pPr>
  </w:style>
  <w:style w:type="paragraph" w:styleId="ListBullet5">
    <w:name w:val="List Bullet 5"/>
    <w:basedOn w:val="Normal"/>
    <w:uiPriority w:val="37"/>
    <w:unhideWhenUsed/>
    <w:qFormat/>
    <w:pPr>
      <w:numPr>
        <w:numId w:val="15"/>
      </w:numPr>
      <w:spacing w:after="0"/>
    </w:pPr>
  </w:style>
  <w:style w:type="paragraph" w:styleId="Quote">
    <w:name w:val="Quote"/>
    <w:basedOn w:val="Normal"/>
    <w:link w:val="QuoteChar"/>
    <w:uiPriority w:val="29"/>
    <w:qFormat/>
    <w:rPr>
      <w:i/>
      <w:color w:val="808080" w:themeColor="background1" w:themeShade="80"/>
      <w:sz w:val="24"/>
    </w:rPr>
  </w:style>
  <w:style w:type="character" w:customStyle="1" w:styleId="QuoteChar">
    <w:name w:val="Quote Char"/>
    <w:basedOn w:val="DefaultParagraphFont"/>
    <w:link w:val="Quote"/>
    <w:uiPriority w:val="29"/>
    <w:rPr>
      <w:rFonts w:cs="Times New Roman"/>
      <w:i/>
      <w:color w:val="808080" w:themeColor="background1" w:themeShade="80"/>
      <w:sz w:val="24"/>
      <w:szCs w:val="20"/>
      <w:lang w:eastAsia="ja-JP" w:bidi="he-IL"/>
    </w:rPr>
  </w:style>
  <w:style w:type="character" w:styleId="Strong">
    <w:name w:val="Strong"/>
    <w:uiPriority w:val="22"/>
    <w:qFormat/>
    <w:rPr>
      <w:rFonts w:asciiTheme="minorHAnsi" w:hAnsiTheme="minorHAnsi"/>
      <w:b/>
      <w:color w:val="9B2D1F" w:themeColor="accent2"/>
    </w:rPr>
  </w:style>
  <w:style w:type="paragraph" w:styleId="Subtitle">
    <w:name w:val="Subtitle"/>
    <w:basedOn w:val="Normal"/>
    <w:link w:val="SubtitleChar"/>
    <w:uiPriority w:val="11"/>
    <w:pPr>
      <w:spacing w:after="480" w:line="240" w:lineRule="auto"/>
      <w:jc w:val="center"/>
    </w:pPr>
    <w:rPr>
      <w:rFonts w:asciiTheme="majorHAnsi" w:hAnsiTheme="majorHAnsi" w:cstheme="minorHAnsi"/>
      <w:color w:val="000000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hAnsiTheme="majorHAnsi" w:cstheme="minorHAnsi"/>
      <w:sz w:val="28"/>
      <w:szCs w:val="24"/>
      <w:lang w:eastAsia="ja-JP" w:bidi="he-IL"/>
    </w:rPr>
  </w:style>
  <w:style w:type="character" w:styleId="SubtleEmphasis">
    <w:name w:val="Subtle Emphasis"/>
    <w:basedOn w:val="DefaultParagraphFont"/>
    <w:uiPriority w:val="19"/>
    <w:qFormat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color w:val="737373" w:themeColor="text1" w:themeTint="8C"/>
      <w:sz w:val="22"/>
      <w:szCs w:val="20"/>
      <w:u w:val="single"/>
    </w:rPr>
  </w:style>
  <w:style w:type="paragraph" w:styleId="Title">
    <w:name w:val="Title"/>
    <w:basedOn w:val="Normal"/>
    <w:link w:val="TitleChar"/>
    <w:uiPriority w:val="10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hAnsiTheme="majorHAnsi" w:cs="Times New Roman"/>
      <w:b/>
      <w:smallCaps/>
      <w:color w:val="D34817" w:themeColor="accent1"/>
      <w:sz w:val="48"/>
      <w:szCs w:val="48"/>
      <w:lang w:eastAsia="ja-JP" w:bidi="he-IL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paragraph" w:customStyle="1" w:styleId="DateText">
    <w:name w:val="Date Text"/>
    <w:basedOn w:val="Normal"/>
    <w:uiPriority w:val="35"/>
    <w:pPr>
      <w:spacing w:before="720" w:after="200"/>
      <w:contextualSpacing/>
    </w:pPr>
  </w:style>
  <w:style w:type="paragraph" w:customStyle="1" w:styleId="GrayText">
    <w:name w:val="Gray Text"/>
    <w:basedOn w:val="NoSpacing"/>
    <w:uiPriority w:val="35"/>
    <w:qFormat/>
    <w:rPr>
      <w:rFonts w:asciiTheme="majorHAnsi" w:hAnsiTheme="majorHAnsi"/>
      <w:sz w:val="20"/>
      <w:lang w:bidi="ar-SA"/>
    </w:rPr>
  </w:style>
  <w:style w:type="character" w:customStyle="1" w:styleId="RecipientAddressChar">
    <w:name w:val="Recipient Address Char"/>
    <w:basedOn w:val="DefaultParagraphFont"/>
    <w:link w:val="RecipientAddress"/>
    <w:uiPriority w:val="5"/>
    <w:locked/>
    <w:rPr>
      <w:rFonts w:cs="Times New Roman"/>
      <w:color w:val="000000" w:themeColor="text1"/>
      <w:szCs w:val="20"/>
      <w:lang w:eastAsia="ja-JP"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7" w:qFormat="1"/>
    <w:lsdException w:name="List Bullet 2" w:uiPriority="37" w:qFormat="1"/>
    <w:lsdException w:name="List Bullet 3" w:uiPriority="37" w:qFormat="1"/>
    <w:lsdException w:name="List Bullet 4" w:uiPriority="37" w:qFormat="1"/>
    <w:lsdException w:name="List Bullet 5" w:uiPriority="37" w:qFormat="1"/>
    <w:lsdException w:name="Title" w:semiHidden="0" w:uiPriority="10" w:unhideWhenUsed="0" w:qFormat="1"/>
    <w:lsdException w:name="Closing" w:uiPriority="7" w:qFormat="1"/>
    <w:lsdException w:name="Default Paragraph Font" w:uiPriority="1"/>
    <w:lsdException w:name="Subtitle" w:semiHidden="0" w:uiPriority="11" w:unhideWhenUsed="0" w:qFormat="1"/>
    <w:lsdException w:name="Salutation" w:uiPriority="6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 w:qFormat="1"/>
    <w:lsdException w:name="Placeholder Text" w:unhideWhenUsed="0" w:qFormat="1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/>
    </w:pPr>
    <w:rPr>
      <w:rFonts w:cs="Times New Roman"/>
      <w:color w:val="000000" w:themeColor="text1"/>
      <w:szCs w:val="20"/>
      <w:lang w:eastAsia="ja-JP" w:bidi="he-IL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00" w:after="0"/>
      <w:outlineLvl w:val="5"/>
    </w:pPr>
    <w:rPr>
      <w:rFonts w:asciiTheme="majorHAnsi" w:hAnsiTheme="majorHAnsi"/>
      <w:color w:val="524733" w:themeColor="accent3" w:themeShade="80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before="200" w:after="0"/>
      <w:outlineLvl w:val="6"/>
    </w:pPr>
    <w:rPr>
      <w:rFonts w:asciiTheme="majorHAnsi" w:hAnsiTheme="majorHAnsi"/>
      <w:i/>
      <w:color w:val="524733" w:themeColor="accent3" w:themeShade="80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qFormat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cs="Times New Roman"/>
      <w:color w:val="000000" w:themeColor="text1"/>
      <w:szCs w:val="20"/>
      <w:lang w:eastAsia="ja-JP" w:bidi="he-IL"/>
    </w:r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paragraph" w:styleId="Closing">
    <w:name w:val="Closing"/>
    <w:basedOn w:val="Normal"/>
    <w:link w:val="ClosingChar"/>
    <w:uiPriority w:val="7"/>
    <w:unhideWhenUsed/>
    <w:qFormat/>
    <w:pPr>
      <w:spacing w:before="480" w:after="960"/>
      <w:contextualSpacing/>
    </w:pPr>
  </w:style>
  <w:style w:type="character" w:customStyle="1" w:styleId="ClosingChar">
    <w:name w:val="Closing Char"/>
    <w:basedOn w:val="DefaultParagraphFont"/>
    <w:link w:val="Closing"/>
    <w:uiPriority w:val="7"/>
    <w:rPr>
      <w:rFonts w:cs="Times New Roman"/>
      <w:color w:val="000000" w:themeColor="text1"/>
      <w:szCs w:val="20"/>
      <w:lang w:eastAsia="ja-JP" w:bidi="he-IL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pPr>
      <w:spacing w:after="360"/>
      <w:contextualSpacing/>
    </w:pPr>
  </w:style>
  <w:style w:type="paragraph" w:styleId="Salutation">
    <w:name w:val="Salutation"/>
    <w:basedOn w:val="NoSpacing"/>
    <w:next w:val="Normal"/>
    <w:link w:val="SalutationChar"/>
    <w:uiPriority w:val="6"/>
    <w:unhideWhenUsed/>
    <w:qFormat/>
    <w:pPr>
      <w:spacing w:before="480" w:after="320"/>
      <w:contextualSpacing/>
    </w:pPr>
    <w:rPr>
      <w:b/>
    </w:rPr>
  </w:style>
  <w:style w:type="character" w:customStyle="1" w:styleId="SalutationChar">
    <w:name w:val="Salutation Char"/>
    <w:basedOn w:val="DefaultParagraphFont"/>
    <w:link w:val="Salutation"/>
    <w:uiPriority w:val="6"/>
    <w:rPr>
      <w:rFonts w:cs="Times New Roman"/>
      <w:b/>
      <w:color w:val="000000" w:themeColor="text1"/>
      <w:szCs w:val="20"/>
      <w:lang w:eastAsia="ja-JP" w:bidi="he-IL"/>
    </w:rPr>
  </w:style>
  <w:style w:type="paragraph" w:customStyle="1" w:styleId="SenderAddress">
    <w:name w:val="Sender Address"/>
    <w:basedOn w:val="NoSpacing"/>
    <w:uiPriority w:val="3"/>
    <w:qFormat/>
    <w:pPr>
      <w:spacing w:after="360"/>
      <w:contextualSpacing/>
    </w:pPr>
  </w:style>
  <w:style w:type="character" w:styleId="PlaceholderText">
    <w:name w:val="Placeholder Text"/>
    <w:basedOn w:val="DefaultParagraphFont"/>
    <w:uiPriority w:val="99"/>
    <w:unhideWhenUsed/>
    <w:qFormat/>
    <w:rPr>
      <w:color w:val="808080"/>
    </w:rPr>
  </w:style>
  <w:style w:type="paragraph" w:styleId="Signature">
    <w:name w:val="Signature"/>
    <w:basedOn w:val="Normal"/>
    <w:link w:val="SignatureChar"/>
    <w:uiPriority w:val="99"/>
    <w:unhideWhenUsed/>
    <w:pPr>
      <w:spacing w:after="200"/>
      <w:contextualSpacing/>
    </w:pPr>
  </w:style>
  <w:style w:type="character" w:customStyle="1" w:styleId="SignatureChar">
    <w:name w:val="Signature Char"/>
    <w:basedOn w:val="DefaultParagraphFont"/>
    <w:link w:val="Signature"/>
    <w:uiPriority w:val="99"/>
    <w:rPr>
      <w:rFonts w:cs="Times New Roman"/>
      <w:color w:val="000000" w:themeColor="text1"/>
      <w:szCs w:val="20"/>
      <w:lang w:eastAsia="ja-JP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000000" w:themeColor="text1"/>
      <w:sz w:val="16"/>
      <w:szCs w:val="16"/>
      <w:lang w:eastAsia="ja-JP" w:bidi="he-IL"/>
    </w:rPr>
  </w:style>
  <w:style w:type="paragraph" w:styleId="BlockText">
    <w:name w:val="Block Text"/>
    <w:aliases w:val="Block Quote"/>
    <w:uiPriority w:val="40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808080" w:themeColor="background1" w:themeShade="80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Pr>
      <w:rFonts w:asciiTheme="majorHAnsi" w:hAnsiTheme="majorHAnsi" w:cs="Times New Roman"/>
      <w:i/>
      <w:color w:val="855D5D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unhideWhenUsed/>
  </w:style>
  <w:style w:type="character" w:customStyle="1" w:styleId="DateChar">
    <w:name w:val="Date Char"/>
    <w:basedOn w:val="DefaultParagraphFont"/>
    <w:link w:val="Date"/>
    <w:uiPriority w:val="99"/>
    <w:semiHidden/>
    <w:rPr>
      <w:rFonts w:cs="Times New Roman"/>
      <w:color w:val="000000" w:themeColor="text1"/>
      <w:szCs w:val="20"/>
      <w:lang w:eastAsia="ja-JP" w:bidi="he-IL"/>
    </w:rPr>
  </w:style>
  <w:style w:type="character" w:styleId="Emphasis">
    <w:name w:val="Emphasis"/>
    <w:uiPriority w:val="20"/>
    <w:qFormat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cs="Times New Roman"/>
      <w:color w:val="000000" w:themeColor="text1"/>
      <w:szCs w:val="20"/>
      <w:lang w:eastAsia="ja-JP" w:bidi="he-IL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  <w:lang w:eastAsia="ja-JP" w:bidi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  <w:lang w:eastAsia="ja-JP" w:bidi="he-IL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hAnsiTheme="majorHAnsi" w:cs="Times New Roman"/>
      <w:b/>
      <w:color w:val="D34817" w:themeColor="accent1"/>
      <w:spacing w:val="20"/>
      <w:sz w:val="24"/>
      <w:szCs w:val="24"/>
      <w:lang w:eastAsia="ja-JP" w:bidi="he-IL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hAnsiTheme="majorHAnsi" w:cs="Times New Roman"/>
      <w:b/>
      <w:color w:val="7B6A4D" w:themeColor="accent3" w:themeShade="BF"/>
      <w:spacing w:val="20"/>
      <w:sz w:val="24"/>
      <w:lang w:eastAsia="ja-JP" w:bidi="he-IL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hAnsiTheme="majorHAnsi" w:cs="Times New Roman"/>
      <w:b/>
      <w:i/>
      <w:color w:val="7B6A4D" w:themeColor="accent3" w:themeShade="BF"/>
      <w:spacing w:val="20"/>
      <w:szCs w:val="26"/>
      <w:lang w:eastAsia="ja-JP" w:bidi="he-IL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hAnsiTheme="majorHAnsi" w:cs="Times New Roman"/>
      <w:color w:val="524733" w:themeColor="accent3" w:themeShade="80"/>
      <w:spacing w:val="10"/>
      <w:sz w:val="24"/>
      <w:szCs w:val="20"/>
      <w:lang w:eastAsia="ja-JP" w:bidi="he-IL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hAnsiTheme="majorHAnsi" w:cs="Times New Roman"/>
      <w:i/>
      <w:color w:val="524733" w:themeColor="accent3" w:themeShade="80"/>
      <w:spacing w:val="10"/>
      <w:sz w:val="24"/>
      <w:szCs w:val="20"/>
      <w:lang w:eastAsia="ja-JP" w:bidi="he-IL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hAnsiTheme="majorHAnsi" w:cs="Times New Roman"/>
      <w:color w:val="D34817" w:themeColor="accent1"/>
      <w:spacing w:val="10"/>
      <w:szCs w:val="20"/>
      <w:lang w:eastAsia="ja-JP" w:bidi="he-IL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hAnsiTheme="majorHAnsi" w:cs="Times New Roman"/>
      <w:i/>
      <w:color w:val="D34817" w:themeColor="accent1"/>
      <w:spacing w:val="10"/>
      <w:szCs w:val="20"/>
      <w:lang w:eastAsia="ja-JP" w:bidi="he-IL"/>
    </w:rPr>
  </w:style>
  <w:style w:type="character" w:styleId="Hyperlink">
    <w:name w:val="Hyperlink"/>
    <w:basedOn w:val="DefaultParagraphFont"/>
    <w:uiPriority w:val="99"/>
    <w:semiHidden/>
    <w:unhideWhenUsed/>
    <w:rPr>
      <w:color w:val="CC9900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hAnsiTheme="majorHAnsi" w:cs="Times New Roman"/>
      <w:i/>
      <w:color w:val="FFFFFF" w:themeColor="background1"/>
      <w:sz w:val="32"/>
      <w:szCs w:val="20"/>
      <w:shd w:val="clear" w:color="auto" w:fill="D34817" w:themeFill="accent1"/>
      <w:lang w:eastAsia="ja-JP" w:bidi="he-IL"/>
    </w:rPr>
  </w:style>
  <w:style w:type="character" w:styleId="IntenseReference">
    <w:name w:val="Intense Reference"/>
    <w:basedOn w:val="DefaultParagraphFont"/>
    <w:uiPriority w:val="32"/>
    <w:qFormat/>
    <w:rPr>
      <w:rFonts w:cs="Times New Roman"/>
      <w:b/>
      <w:color w:val="D34817" w:themeColor="accent1"/>
      <w:sz w:val="22"/>
      <w:szCs w:val="20"/>
      <w:u w:val="single"/>
    </w:rPr>
  </w:style>
  <w:style w:type="paragraph" w:styleId="ListBullet">
    <w:name w:val="List Bullet"/>
    <w:basedOn w:val="Normal"/>
    <w:uiPriority w:val="37"/>
    <w:unhideWhenUsed/>
    <w:qFormat/>
    <w:pPr>
      <w:numPr>
        <w:numId w:val="11"/>
      </w:numPr>
      <w:spacing w:after="0"/>
      <w:contextualSpacing/>
    </w:pPr>
  </w:style>
  <w:style w:type="paragraph" w:styleId="ListBullet2">
    <w:name w:val="List Bullet 2"/>
    <w:basedOn w:val="Normal"/>
    <w:uiPriority w:val="37"/>
    <w:unhideWhenUsed/>
    <w:qFormat/>
    <w:pPr>
      <w:numPr>
        <w:numId w:val="12"/>
      </w:numPr>
      <w:spacing w:after="0"/>
    </w:pPr>
  </w:style>
  <w:style w:type="paragraph" w:styleId="ListBullet3">
    <w:name w:val="List Bullet 3"/>
    <w:basedOn w:val="Normal"/>
    <w:uiPriority w:val="37"/>
    <w:unhideWhenUsed/>
    <w:qFormat/>
    <w:pPr>
      <w:numPr>
        <w:numId w:val="13"/>
      </w:numPr>
      <w:spacing w:after="0"/>
    </w:pPr>
  </w:style>
  <w:style w:type="paragraph" w:styleId="ListBullet4">
    <w:name w:val="List Bullet 4"/>
    <w:basedOn w:val="Normal"/>
    <w:uiPriority w:val="37"/>
    <w:unhideWhenUsed/>
    <w:qFormat/>
    <w:pPr>
      <w:numPr>
        <w:numId w:val="14"/>
      </w:numPr>
      <w:spacing w:after="0"/>
    </w:pPr>
  </w:style>
  <w:style w:type="paragraph" w:styleId="ListBullet5">
    <w:name w:val="List Bullet 5"/>
    <w:basedOn w:val="Normal"/>
    <w:uiPriority w:val="37"/>
    <w:unhideWhenUsed/>
    <w:qFormat/>
    <w:pPr>
      <w:numPr>
        <w:numId w:val="15"/>
      </w:numPr>
      <w:spacing w:after="0"/>
    </w:pPr>
  </w:style>
  <w:style w:type="paragraph" w:styleId="Quote">
    <w:name w:val="Quote"/>
    <w:basedOn w:val="Normal"/>
    <w:link w:val="QuoteChar"/>
    <w:uiPriority w:val="29"/>
    <w:qFormat/>
    <w:rPr>
      <w:i/>
      <w:color w:val="808080" w:themeColor="background1" w:themeShade="80"/>
      <w:sz w:val="24"/>
    </w:rPr>
  </w:style>
  <w:style w:type="character" w:customStyle="1" w:styleId="QuoteChar">
    <w:name w:val="Quote Char"/>
    <w:basedOn w:val="DefaultParagraphFont"/>
    <w:link w:val="Quote"/>
    <w:uiPriority w:val="29"/>
    <w:rPr>
      <w:rFonts w:cs="Times New Roman"/>
      <w:i/>
      <w:color w:val="808080" w:themeColor="background1" w:themeShade="80"/>
      <w:sz w:val="24"/>
      <w:szCs w:val="20"/>
      <w:lang w:eastAsia="ja-JP" w:bidi="he-IL"/>
    </w:rPr>
  </w:style>
  <w:style w:type="character" w:styleId="Strong">
    <w:name w:val="Strong"/>
    <w:uiPriority w:val="22"/>
    <w:qFormat/>
    <w:rPr>
      <w:rFonts w:asciiTheme="minorHAnsi" w:hAnsiTheme="minorHAnsi"/>
      <w:b/>
      <w:color w:val="9B2D1F" w:themeColor="accent2"/>
    </w:rPr>
  </w:style>
  <w:style w:type="paragraph" w:styleId="Subtitle">
    <w:name w:val="Subtitle"/>
    <w:basedOn w:val="Normal"/>
    <w:link w:val="SubtitleChar"/>
    <w:uiPriority w:val="11"/>
    <w:pPr>
      <w:spacing w:after="480" w:line="240" w:lineRule="auto"/>
      <w:jc w:val="center"/>
    </w:pPr>
    <w:rPr>
      <w:rFonts w:asciiTheme="majorHAnsi" w:hAnsiTheme="majorHAnsi" w:cstheme="minorHAnsi"/>
      <w:color w:val="000000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hAnsiTheme="majorHAnsi" w:cstheme="minorHAnsi"/>
      <w:sz w:val="28"/>
      <w:szCs w:val="24"/>
      <w:lang w:eastAsia="ja-JP" w:bidi="he-IL"/>
    </w:rPr>
  </w:style>
  <w:style w:type="character" w:styleId="SubtleEmphasis">
    <w:name w:val="Subtle Emphasis"/>
    <w:basedOn w:val="DefaultParagraphFont"/>
    <w:uiPriority w:val="19"/>
    <w:qFormat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color w:val="737373" w:themeColor="text1" w:themeTint="8C"/>
      <w:sz w:val="22"/>
      <w:szCs w:val="20"/>
      <w:u w:val="single"/>
    </w:rPr>
  </w:style>
  <w:style w:type="paragraph" w:styleId="Title">
    <w:name w:val="Title"/>
    <w:basedOn w:val="Normal"/>
    <w:link w:val="TitleChar"/>
    <w:uiPriority w:val="10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hAnsiTheme="majorHAnsi" w:cs="Times New Roman"/>
      <w:b/>
      <w:smallCaps/>
      <w:color w:val="D34817" w:themeColor="accent1"/>
      <w:sz w:val="48"/>
      <w:szCs w:val="48"/>
      <w:lang w:eastAsia="ja-JP" w:bidi="he-IL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paragraph" w:customStyle="1" w:styleId="DateText">
    <w:name w:val="Date Text"/>
    <w:basedOn w:val="Normal"/>
    <w:uiPriority w:val="35"/>
    <w:pPr>
      <w:spacing w:before="720" w:after="200"/>
      <w:contextualSpacing/>
    </w:pPr>
  </w:style>
  <w:style w:type="paragraph" w:customStyle="1" w:styleId="GrayText">
    <w:name w:val="Gray Text"/>
    <w:basedOn w:val="NoSpacing"/>
    <w:uiPriority w:val="35"/>
    <w:qFormat/>
    <w:rPr>
      <w:rFonts w:asciiTheme="majorHAnsi" w:hAnsiTheme="majorHAnsi"/>
      <w:sz w:val="20"/>
      <w:lang w:bidi="ar-SA"/>
    </w:rPr>
  </w:style>
  <w:style w:type="character" w:customStyle="1" w:styleId="RecipientAddressChar">
    <w:name w:val="Recipient Address Char"/>
    <w:basedOn w:val="DefaultParagraphFont"/>
    <w:link w:val="RecipientAddress"/>
    <w:uiPriority w:val="5"/>
    <w:locked/>
    <w:rPr>
      <w:rFonts w:cs="Times New Roman"/>
      <w:color w:val="000000" w:themeColor="text1"/>
      <w:szCs w:val="20"/>
      <w:lang w:eastAsia="ja-JP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2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lerpublic.EINETWORK\AppData\Roaming\Microsoft\Templates\EquityMerge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6D2A79822424CF9919F228B34EA86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AE842F-CAEB-4BD5-95A8-BB90F7129169}"/>
      </w:docPartPr>
      <w:docPartBody>
        <w:p w:rsidR="00000000" w:rsidRDefault="00000000">
          <w:pPr>
            <w:pStyle w:val="C6D2A79822424CF9919F228B34EA8667"/>
          </w:pPr>
          <w:r>
            <w:t>[Pick the date]</w:t>
          </w:r>
        </w:p>
      </w:docPartBody>
    </w:docPart>
    <w:docPart>
      <w:docPartPr>
        <w:name w:val="8C1A8F7574814F97847D9EE8B453AB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1FCD0F-EA14-477B-B135-5793BEE5FFC8}"/>
      </w:docPartPr>
      <w:docPartBody>
        <w:p w:rsidR="00000000" w:rsidRDefault="00000000">
          <w:pPr>
            <w:pStyle w:val="8C1A8F7574814F97847D9EE8B453ABFE"/>
          </w:pPr>
          <w:r>
            <w:t>[Type the sender 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GothicM">
    <w:charset w:val="80"/>
    <w:family w:val="modern"/>
    <w:pitch w:val="fixed"/>
    <w:sig w:usb0="80000281" w:usb1="28C76CF8" w:usb2="00000010" w:usb3="00000000" w:csb0="00020000" w:csb1="00000000"/>
  </w:font>
  <w:font w:name="HGSoeiPresenceEB">
    <w:altName w:val="MS Mincho"/>
    <w:charset w:val="80"/>
    <w:family w:val="roman"/>
    <w:pitch w:val="fixed"/>
    <w:sig w:usb0="00000000" w:usb1="28C76CF8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6D2A79822424CF9919F228B34EA8667">
    <w:name w:val="C6D2A79822424CF9919F228B34EA8667"/>
  </w:style>
  <w:style w:type="paragraph" w:customStyle="1" w:styleId="2A645B54B1A74843BE3C59C93B3D1FE1">
    <w:name w:val="2A645B54B1A74843BE3C59C93B3D1FE1"/>
  </w:style>
  <w:style w:type="paragraph" w:customStyle="1" w:styleId="8C1A8F7574814F97847D9EE8B453ABFE">
    <w:name w:val="8C1A8F7574814F97847D9EE8B453ABFE"/>
  </w:style>
  <w:style w:type="paragraph" w:customStyle="1" w:styleId="BE7692C307E14B759543E9AC65F1E7A5">
    <w:name w:val="BE7692C307E14B759543E9AC65F1E7A5"/>
  </w:style>
  <w:style w:type="paragraph" w:customStyle="1" w:styleId="700660AEC249467EA52ED2C0BA163855">
    <w:name w:val="700660AEC249467EA52ED2C0BA163855"/>
  </w:style>
  <w:style w:type="paragraph" w:customStyle="1" w:styleId="2EE4421C36E94F1FB13ED12E501689F1">
    <w:name w:val="2EE4421C36E94F1FB13ED12E501689F1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4E1C6FDA153441A6A16CF76C92A03575">
    <w:name w:val="4E1C6FDA153441A6A16CF76C92A0357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6D2A79822424CF9919F228B34EA8667">
    <w:name w:val="C6D2A79822424CF9919F228B34EA8667"/>
  </w:style>
  <w:style w:type="paragraph" w:customStyle="1" w:styleId="2A645B54B1A74843BE3C59C93B3D1FE1">
    <w:name w:val="2A645B54B1A74843BE3C59C93B3D1FE1"/>
  </w:style>
  <w:style w:type="paragraph" w:customStyle="1" w:styleId="8C1A8F7574814F97847D9EE8B453ABFE">
    <w:name w:val="8C1A8F7574814F97847D9EE8B453ABFE"/>
  </w:style>
  <w:style w:type="paragraph" w:customStyle="1" w:styleId="BE7692C307E14B759543E9AC65F1E7A5">
    <w:name w:val="BE7692C307E14B759543E9AC65F1E7A5"/>
  </w:style>
  <w:style w:type="paragraph" w:customStyle="1" w:styleId="700660AEC249467EA52ED2C0BA163855">
    <w:name w:val="700660AEC249467EA52ED2C0BA163855"/>
  </w:style>
  <w:style w:type="paragraph" w:customStyle="1" w:styleId="2EE4421C36E94F1FB13ED12E501689F1">
    <w:name w:val="2EE4421C36E94F1FB13ED12E501689F1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4E1C6FDA153441A6A16CF76C92A03575">
    <w:name w:val="4E1C6FDA153441A6A16CF76C92A035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CoverPageProperties xmlns="http://schemas.microsoft.com/office/2006/coverPageProps">
  <PublishDate>2012-02-16T00:00:00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F181BCEE-88B5-4EB6-B645-23F95982DA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EquityMergeLetter</Template>
  <TotalTime>2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Susan Myers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shalerpublic</dc:creator>
  <cp:lastModifiedBy>shalerpublic</cp:lastModifiedBy>
  <cp:revision>3</cp:revision>
  <dcterms:created xsi:type="dcterms:W3CDTF">2012-02-20T21:42:00Z</dcterms:created>
  <dcterms:modified xsi:type="dcterms:W3CDTF">2012-02-20T21:46:00Z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TC017730639991</vt:lpwstr>
  </property>
</Properties>
</file>